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4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中医康复学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中医康复23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石尔丹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王宁/倪光夏/宋亚芳/张智慧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郑玉豪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王宁/倪光夏/宋亚芳/张智慧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石尔丹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周俊兵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郑玉豪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王宁/倪光夏/宋亚芳/张智慧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石尔丹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周俊兵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王建珠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石开斌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邹玲悦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邹玲悦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1~4,7~9,11~12周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朱明明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王建珠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石开斌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邹玲悦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邹玲悦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1~4,7~9,11~12周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朱明明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